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338879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color w:val="1F497D" w:themeColor="text2"/>
          <w:sz w:val="36"/>
          <w:szCs w:val="36"/>
          <w14:textFill>
            <w14:solidFill>
              <w14:schemeClr w14:val="tx2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1F497D" w:themeColor="text2"/>
          <w:sz w:val="36"/>
          <w:szCs w:val="36"/>
          <w14:textFill>
            <w14:solidFill>
              <w14:schemeClr w14:val="tx2"/>
            </w14:solidFill>
          </w14:textFill>
        </w:rPr>
        <w:t>中国医药产业创新大赛 报名表</w:t>
      </w:r>
    </w:p>
    <w:p w14:paraId="5F23B67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主办单位：中国产业创新协会</w:t>
      </w:r>
    </w:p>
    <w:p w14:paraId="09AF8335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大赛主题：创新驱动医药未来</w:t>
      </w:r>
    </w:p>
    <w:p w14:paraId="18D43AF9"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一、参赛基本信息</w:t>
      </w:r>
    </w:p>
    <w:tbl>
      <w:tblPr>
        <w:tblStyle w:val="3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20"/>
      </w:tblGrid>
      <w:tr w14:paraId="3976D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</w:tcPr>
          <w:p w14:paraId="3B62E0D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项目名称</w:t>
            </w:r>
          </w:p>
        </w:tc>
        <w:tc>
          <w:tcPr>
            <w:tcW w:w="4320" w:type="dxa"/>
          </w:tcPr>
          <w:p w14:paraId="1A0AAD8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23620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</w:tcPr>
          <w:p w14:paraId="05329CE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所属领域（请打勾）</w:t>
            </w:r>
          </w:p>
        </w:tc>
        <w:tc>
          <w:tcPr>
            <w:tcW w:w="4320" w:type="dxa"/>
          </w:tcPr>
          <w:p w14:paraId="783FC6B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1411C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</w:tcPr>
          <w:p w14:paraId="1AC77CD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企业/团队名称</w:t>
            </w:r>
          </w:p>
        </w:tc>
        <w:tc>
          <w:tcPr>
            <w:tcW w:w="4320" w:type="dxa"/>
          </w:tcPr>
          <w:p w14:paraId="2F3B42C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5C6BA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</w:tcPr>
          <w:p w14:paraId="7CD6AB2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成立时间（如适用）</w:t>
            </w:r>
          </w:p>
        </w:tc>
        <w:tc>
          <w:tcPr>
            <w:tcW w:w="4320" w:type="dxa"/>
          </w:tcPr>
          <w:p w14:paraId="5B4CEF9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6577E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</w:tcPr>
          <w:p w14:paraId="7BECBF2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所在地区</w:t>
            </w:r>
          </w:p>
        </w:tc>
        <w:tc>
          <w:tcPr>
            <w:tcW w:w="4320" w:type="dxa"/>
          </w:tcPr>
          <w:p w14:paraId="2D1D96D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4BC52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</w:tcPr>
          <w:p w14:paraId="5F68232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联系人姓名</w:t>
            </w:r>
          </w:p>
        </w:tc>
        <w:tc>
          <w:tcPr>
            <w:tcW w:w="4320" w:type="dxa"/>
          </w:tcPr>
          <w:p w14:paraId="3B298E9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24BC2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</w:tcPr>
          <w:p w14:paraId="7A20D23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联系人职务</w:t>
            </w:r>
          </w:p>
        </w:tc>
        <w:tc>
          <w:tcPr>
            <w:tcW w:w="4320" w:type="dxa"/>
          </w:tcPr>
          <w:p w14:paraId="70E8208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218A5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</w:tcPr>
          <w:p w14:paraId="1B4E93C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联系电话</w:t>
            </w:r>
          </w:p>
        </w:tc>
        <w:tc>
          <w:tcPr>
            <w:tcW w:w="4320" w:type="dxa"/>
          </w:tcPr>
          <w:p w14:paraId="2C2B5BD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</w:tr>
      <w:tr w14:paraId="6DDA4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0" w:type="dxa"/>
          </w:tcPr>
          <w:p w14:paraId="674D060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邮箱地址</w:t>
            </w:r>
          </w:p>
        </w:tc>
        <w:tc>
          <w:tcPr>
            <w:tcW w:w="4320" w:type="dxa"/>
          </w:tcPr>
          <w:p w14:paraId="554FD68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</w:p>
        </w:tc>
      </w:tr>
    </w:tbl>
    <w:p w14:paraId="4FDA5D3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推荐单位（如有）：</w:t>
      </w:r>
    </w:p>
    <w:p w14:paraId="0B2BFCD7"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二、项目概况</w:t>
      </w:r>
    </w:p>
    <w:p w14:paraId="0D1C681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1. 项目简介（300字以内）：</w:t>
      </w:r>
      <w:r>
        <w:rPr>
          <w:rFonts w:hint="default" w:ascii="Times New Roman" w:hAnsi="Times New Roman" w:eastAsia="宋体" w:cs="Times New Roman"/>
        </w:rPr>
        <w:br w:type="textWrapping"/>
      </w:r>
    </w:p>
    <w:p w14:paraId="58DB92A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</w:p>
    <w:p w14:paraId="70E05C4A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</w:p>
    <w:p w14:paraId="3C083C5A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</w:p>
    <w:p w14:paraId="1F5843C1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2. 项目来源（请打勾）： □ 自主研发  □ 高校/科研院所成果转化  □ 技术引进  □ 其他（请说明）________</w:t>
      </w:r>
      <w:r>
        <w:rPr>
          <w:rFonts w:hint="default" w:ascii="Times New Roman" w:hAnsi="Times New Roman" w:eastAsia="宋体" w:cs="Times New Roman"/>
        </w:rPr>
        <w:br w:type="textWrapping"/>
      </w:r>
    </w:p>
    <w:p w14:paraId="244B57D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3. 所处阶段（请打勾）： □ 初创期  □ 成长期  □ 快速发展期  □ 已完成A轮及以上融资  □ 已上市</w:t>
      </w:r>
      <w:r>
        <w:rPr>
          <w:rFonts w:hint="default" w:ascii="Times New Roman" w:hAnsi="Times New Roman" w:eastAsia="宋体" w:cs="Times New Roman"/>
        </w:rPr>
        <w:br w:type="textWrapping"/>
      </w:r>
    </w:p>
    <w:p w14:paraId="7BE2B16A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4. 知识产权情况：</w:t>
      </w:r>
      <w:r>
        <w:rPr>
          <w:rFonts w:hint="default" w:ascii="Times New Roman" w:hAnsi="Times New Roman" w:eastAsia="宋体" w:cs="Times New Roman"/>
        </w:rPr>
        <w:br w:type="textWrapping"/>
      </w:r>
      <w:r>
        <w:rPr>
          <w:rFonts w:hint="default" w:ascii="Times New Roman" w:hAnsi="Times New Roman" w:eastAsia="宋体" w:cs="Times New Roman"/>
        </w:rPr>
        <w:t>请列出已获得/正在申请的专利（包括授权专利、软著等）及类型、数量。</w:t>
      </w:r>
      <w:r>
        <w:rPr>
          <w:rFonts w:hint="default" w:ascii="Times New Roman" w:hAnsi="Times New Roman" w:eastAsia="宋体" w:cs="Times New Roman"/>
        </w:rPr>
        <w:br w:type="textWrapping"/>
      </w:r>
    </w:p>
    <w:p w14:paraId="2F397DBA"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三、技术亮点与创新性</w:t>
      </w:r>
    </w:p>
    <w:p w14:paraId="6E1DAAA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请描述项目的核心技术原理、关键突破点、创新优势及应用可行性（500字以内）：</w:t>
      </w:r>
      <w:r>
        <w:rPr>
          <w:rFonts w:hint="default" w:ascii="Times New Roman" w:hAnsi="Times New Roman" w:eastAsia="宋体" w:cs="Times New Roman"/>
        </w:rPr>
        <w:br w:type="textWrapping"/>
      </w:r>
    </w:p>
    <w:p w14:paraId="2A2D6B8E"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四、商业模式与市场前景</w:t>
      </w:r>
    </w:p>
    <w:p w14:paraId="1ECA4CF3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请说明目标客户、市场定位、盈利模式、市场潜力、竞争策略（500字以内）：</w:t>
      </w:r>
      <w:r>
        <w:rPr>
          <w:rFonts w:hint="default" w:ascii="Times New Roman" w:hAnsi="Times New Roman" w:eastAsia="宋体" w:cs="Times New Roman"/>
        </w:rPr>
        <w:br w:type="textWrapping"/>
      </w:r>
    </w:p>
    <w:p w14:paraId="50F95E4B"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五、团队情况</w:t>
      </w:r>
    </w:p>
    <w:tbl>
      <w:tblPr>
        <w:tblStyle w:val="3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728"/>
        <w:gridCol w:w="1728"/>
        <w:gridCol w:w="1728"/>
        <w:gridCol w:w="1728"/>
      </w:tblGrid>
      <w:tr w14:paraId="44745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 w14:paraId="6074964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姓名</w:t>
            </w:r>
          </w:p>
        </w:tc>
        <w:tc>
          <w:tcPr>
            <w:tcW w:w="1728" w:type="dxa"/>
          </w:tcPr>
          <w:p w14:paraId="18DB7CB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职务</w:t>
            </w:r>
          </w:p>
        </w:tc>
        <w:tc>
          <w:tcPr>
            <w:tcW w:w="1728" w:type="dxa"/>
          </w:tcPr>
          <w:p w14:paraId="439F1F3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学历/专业</w:t>
            </w:r>
          </w:p>
        </w:tc>
        <w:tc>
          <w:tcPr>
            <w:tcW w:w="1728" w:type="dxa"/>
          </w:tcPr>
          <w:p w14:paraId="6BE98A0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主要职责</w:t>
            </w:r>
          </w:p>
        </w:tc>
        <w:tc>
          <w:tcPr>
            <w:tcW w:w="1728" w:type="dxa"/>
          </w:tcPr>
          <w:p w14:paraId="133A6BB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20" w:after="0" w:line="288" w:lineRule="auto"/>
              <w:textAlignment w:val="auto"/>
              <w:rPr>
                <w:rFonts w:hint="default" w:ascii="Times New Roman" w:hAnsi="Times New Roman" w:eastAsia="宋体" w:cs="Times New Roman"/>
              </w:rPr>
            </w:pPr>
            <w:r>
              <w:rPr>
                <w:rFonts w:hint="default" w:ascii="Times New Roman" w:hAnsi="Times New Roman" w:eastAsia="宋体" w:cs="Times New Roman"/>
              </w:rPr>
              <w:t>简要背景</w:t>
            </w:r>
          </w:p>
        </w:tc>
      </w:tr>
    </w:tbl>
    <w:p w14:paraId="47B806B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（可附团队介绍PPT或简历）</w:t>
      </w:r>
    </w:p>
    <w:p w14:paraId="0684D52A"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六、融资与合作情况（如适用）</w:t>
      </w:r>
    </w:p>
    <w:p w14:paraId="3888BEC1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已完成融资轮次及金额：</w:t>
      </w:r>
      <w:r>
        <w:rPr>
          <w:rFonts w:hint="default" w:ascii="Times New Roman" w:hAnsi="Times New Roman" w:eastAsia="宋体" w:cs="Times New Roman"/>
        </w:rPr>
        <w:br w:type="textWrapping"/>
      </w:r>
      <w:r>
        <w:rPr>
          <w:rFonts w:hint="default" w:ascii="Times New Roman" w:hAnsi="Times New Roman" w:eastAsia="宋体" w:cs="Times New Roman"/>
        </w:rPr>
        <w:t>主要投资机构/合作伙伴：</w:t>
      </w:r>
      <w:r>
        <w:rPr>
          <w:rFonts w:hint="default" w:ascii="Times New Roman" w:hAnsi="Times New Roman" w:eastAsia="宋体" w:cs="Times New Roman"/>
        </w:rPr>
        <w:br w:type="textWrapping"/>
      </w:r>
      <w:r>
        <w:rPr>
          <w:rFonts w:hint="default" w:ascii="Times New Roman" w:hAnsi="Times New Roman" w:eastAsia="宋体" w:cs="Times New Roman"/>
        </w:rPr>
        <w:t>当前融资需求（金额、用途、形式等）：</w:t>
      </w:r>
      <w:r>
        <w:rPr>
          <w:rFonts w:hint="default" w:ascii="Times New Roman" w:hAnsi="Times New Roman" w:eastAsia="宋体" w:cs="Times New Roman"/>
        </w:rPr>
        <w:br w:type="textWrapping"/>
      </w:r>
    </w:p>
    <w:p w14:paraId="1E0B2E57"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七、附件材料（可选）</w:t>
      </w:r>
    </w:p>
    <w:p w14:paraId="48CBEE27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请根据实际情况提供以下材料（PDF或链接）：</w:t>
      </w:r>
      <w:r>
        <w:rPr>
          <w:rFonts w:hint="default" w:ascii="Times New Roman" w:hAnsi="Times New Roman" w:eastAsia="宋体" w:cs="Times New Roman"/>
        </w:rPr>
        <w:br w:type="textWrapping"/>
      </w:r>
      <w:r>
        <w:rPr>
          <w:rFonts w:hint="default" w:ascii="Times New Roman" w:hAnsi="Times New Roman" w:eastAsia="宋体" w:cs="Times New Roman"/>
        </w:rPr>
        <w:t>- 项目PPT或BP</w:t>
      </w:r>
      <w:r>
        <w:rPr>
          <w:rFonts w:hint="default" w:ascii="Times New Roman" w:hAnsi="Times New Roman" w:eastAsia="宋体" w:cs="Times New Roman"/>
        </w:rPr>
        <w:br w:type="textWrapping"/>
      </w:r>
      <w:r>
        <w:rPr>
          <w:rFonts w:hint="default" w:ascii="Times New Roman" w:hAnsi="Times New Roman" w:eastAsia="宋体" w:cs="Times New Roman"/>
        </w:rPr>
        <w:t>- 专利/技术证明材料</w:t>
      </w:r>
      <w:r>
        <w:rPr>
          <w:rFonts w:hint="default" w:ascii="Times New Roman" w:hAnsi="Times New Roman" w:eastAsia="宋体" w:cs="Times New Roman"/>
        </w:rPr>
        <w:br w:type="textWrapping"/>
      </w:r>
      <w:r>
        <w:rPr>
          <w:rFonts w:hint="default" w:ascii="Times New Roman" w:hAnsi="Times New Roman" w:eastAsia="宋体" w:cs="Times New Roman"/>
        </w:rPr>
        <w:t>- 团队介绍</w:t>
      </w:r>
      <w:r>
        <w:rPr>
          <w:rFonts w:hint="default" w:ascii="Times New Roman" w:hAnsi="Times New Roman" w:eastAsia="宋体" w:cs="Times New Roman"/>
        </w:rPr>
        <w:br w:type="textWrapping"/>
      </w:r>
      <w:r>
        <w:rPr>
          <w:rFonts w:hint="default" w:ascii="Times New Roman" w:hAnsi="Times New Roman" w:eastAsia="宋体" w:cs="Times New Roman"/>
        </w:rPr>
        <w:t>- 市场调研报告</w:t>
      </w:r>
      <w:r>
        <w:rPr>
          <w:rFonts w:hint="default" w:ascii="Times New Roman" w:hAnsi="Times New Roman" w:eastAsia="宋体" w:cs="Times New Roman"/>
        </w:rPr>
        <w:br w:type="textWrapping"/>
      </w:r>
      <w:r>
        <w:rPr>
          <w:rFonts w:hint="default" w:ascii="Times New Roman" w:hAnsi="Times New Roman" w:eastAsia="宋体" w:cs="Times New Roman"/>
        </w:rPr>
        <w:t>- 其他支撑材料</w:t>
      </w:r>
    </w:p>
    <w:p w14:paraId="4EBC60E5">
      <w:pPr>
        <w:pStyle w:val="3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八、参赛声明</w:t>
      </w:r>
    </w:p>
    <w:p w14:paraId="6D0435C1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t>本人/本团队承诺所提交材料真实、合法、有效。如有虚假，愿意承担一切责任，并接受主办方取消参赛资格的处理。</w:t>
      </w:r>
      <w:bookmarkStart w:id="0" w:name="_GoBack"/>
      <w:bookmarkEnd w:id="0"/>
    </w:p>
    <w:p w14:paraId="70331C55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after="0" w:line="288" w:lineRule="auto"/>
        <w:textAlignment w:val="auto"/>
        <w:rPr>
          <w:rFonts w:hint="default" w:ascii="Times New Roman" w:hAnsi="Times New Roman" w:eastAsia="宋体" w:cs="Times New Roman"/>
        </w:rPr>
      </w:pPr>
      <w:r>
        <w:rPr>
          <w:rFonts w:hint="default" w:ascii="Times New Roman" w:hAnsi="Times New Roman" w:eastAsia="宋体" w:cs="Times New Roman"/>
        </w:rPr>
        <w:br w:type="textWrapping"/>
      </w:r>
      <w:r>
        <w:rPr>
          <w:rFonts w:hint="default" w:ascii="Times New Roman" w:hAnsi="Times New Roman" w:eastAsia="宋体" w:cs="Times New Roman"/>
        </w:rPr>
        <w:t>签名：______________     日期：____年____月____日</w:t>
      </w:r>
    </w:p>
    <w:sectPr>
      <w:headerReference r:id="rId5" w:type="default"/>
      <w:footerReference r:id="rId6" w:type="default"/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ＭＳ 明朝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9213A9">
    <w:pPr>
      <w:pStyle w:val="24"/>
      <w:rPr>
        <w:rFonts w:hint="default" w:eastAsia="宋体"/>
        <w:lang w:val="en-US" w:eastAsia="zh-CN"/>
      </w:rPr>
    </w:pPr>
    <w:r>
      <w:rPr>
        <w:rFonts w:hint="eastAsia" w:eastAsia="宋体"/>
        <w:lang w:val="en-US" w:eastAsia="zh-CN"/>
      </w:rPr>
      <w:t>中国医药产业创新大赛  cpiic@cpiic.net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7F03F2">
    <w:pPr>
      <w:pStyle w:val="25"/>
      <w:rPr>
        <w:rFonts w:hint="eastAsia" w:eastAsia="宋体"/>
        <w:lang w:eastAsia="zh-CN"/>
      </w:rPr>
    </w:pPr>
    <w:r>
      <w:rPr>
        <w:rFonts w:hint="eastAsia" w:eastAsia="宋体"/>
        <w:lang w:eastAsia="zh-CN"/>
      </w:rPr>
      <w:drawing>
        <wp:inline distT="0" distB="0" distL="114300" distR="114300">
          <wp:extent cx="1927225" cy="603250"/>
          <wp:effectExtent l="0" t="0" r="15875" b="6350"/>
          <wp:docPr id="1" name="图片 1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7225" cy="603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E"/>
    <w:multiLevelType w:val="singleLevel"/>
    <w:tmpl w:val="FFFFFF7E"/>
    <w:lvl w:ilvl="0" w:tentative="0">
      <w:start w:val="1"/>
      <w:numFmt w:val="decimal"/>
      <w:pStyle w:val="20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1">
    <w:nsid w:val="FFFFFF7F"/>
    <w:multiLevelType w:val="singleLevel"/>
    <w:tmpl w:val="FFFFFF7F"/>
    <w:lvl w:ilvl="0" w:tentative="0">
      <w:start w:val="1"/>
      <w:numFmt w:val="decimal"/>
      <w:pStyle w:val="13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2">
    <w:nsid w:val="FFFFFF82"/>
    <w:multiLevelType w:val="singleLevel"/>
    <w:tmpl w:val="FFFFFF82"/>
    <w:lvl w:ilvl="0" w:tentative="0">
      <w:start w:val="1"/>
      <w:numFmt w:val="bullet"/>
      <w:pStyle w:val="18"/>
      <w:lvlText w:val=""/>
      <w:lvlJc w:val="left"/>
      <w:pPr>
        <w:tabs>
          <w:tab w:val="left" w:pos="1080"/>
        </w:tabs>
        <w:ind w:left="1080" w:hanging="360"/>
      </w:pPr>
      <w:rPr>
        <w:rFonts w:hint="default" w:ascii="Symbol" w:hAnsi="Symbol"/>
      </w:rPr>
    </w:lvl>
  </w:abstractNum>
  <w:abstractNum w:abstractNumId="3">
    <w:nsid w:val="FFFFFF83"/>
    <w:multiLevelType w:val="singleLevel"/>
    <w:tmpl w:val="FFFFFF83"/>
    <w:lvl w:ilvl="0" w:tentative="0">
      <w:start w:val="1"/>
      <w:numFmt w:val="bullet"/>
      <w:pStyle w:val="23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</w:rPr>
    </w:lvl>
  </w:abstractNum>
  <w:abstractNum w:abstractNumId="4">
    <w:nsid w:val="FFFFFF88"/>
    <w:multiLevelType w:val="singleLevel"/>
    <w:tmpl w:val="FFFFFF88"/>
    <w:lvl w:ilvl="0" w:tentative="0">
      <w:start w:val="1"/>
      <w:numFmt w:val="decimal"/>
      <w:pStyle w:val="14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5">
    <w:nsid w:val="FFFFFF89"/>
    <w:multiLevelType w:val="singleLevel"/>
    <w:tmpl w:val="FFFFFF89"/>
    <w:lvl w:ilvl="0" w:tentative="0">
      <w:start w:val="1"/>
      <w:numFmt w:val="bullet"/>
      <w:pStyle w:val="16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2D36677"/>
    <w:rsid w:val="5B76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qFormat="1" w:uiPriority="99" w:semiHidden="0" w:name="macro"/>
    <w:lsdException w:uiPriority="99" w:name="toa heading"/>
    <w:lsdException w:uiPriority="99" w:semiHidden="0" w:name="List"/>
    <w:lsdException w:qFormat="1" w:uiPriority="99" w:semiHidden="0" w:name="List Bullet"/>
    <w:lsdException w:qFormat="1" w:uiPriority="99" w:semiHidden="0" w:name="List Number"/>
    <w:lsdException w:uiPriority="99" w:semiHidden="0" w:name="List 2"/>
    <w:lsdException w:qFormat="1" w:uiPriority="99" w:semiHidden="0" w:name="List 3"/>
    <w:lsdException w:uiPriority="99" w:name="List 4"/>
    <w:lsdException w:uiPriority="99" w:name="List 5"/>
    <w:lsdException w:uiPriority="99" w:semiHidden="0" w:name="List Bullet 2"/>
    <w:lsdException w:uiPriority="99" w:semiHidden="0" w:name="List Bullet 3"/>
    <w:lsdException w:uiPriority="99" w:name="List Bullet 4"/>
    <w:lsdException w:uiPriority="99" w:name="List Bullet 5"/>
    <w:lsdException w:qFormat="1" w:uiPriority="99" w:semiHidden="0" w:name="List Number 2"/>
    <w:lsdException w:uiPriority="99" w:semiHidden="0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semiHidden="0" w:name="List Continue"/>
    <w:lsdException w:uiPriority="99" w:semiHidden="0" w:name="List Continue 2"/>
    <w:lsdException w:qFormat="1" w:uiPriority="99" w:semiHidden="0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99" w:semiHidden="0" w:name="Body Text 2"/>
    <w:lsdException w:uiPriority="99" w:semiHidden="0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qFormat="1" w:unhideWhenUsed="0" w:uiPriority="61" w:semiHidden="0" w:name="Light List"/>
    <w:lsdException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qFormat="1"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qFormat="1" w:unhideWhenUsed="0" w:uiPriority="62" w:semiHidden="0" w:name="Light Grid Accent 2"/>
    <w:lsdException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qFormat="1"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qFormat="1"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qFormat="1"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qFormat="1" w:unhideWhenUsed="0" w:uiPriority="62" w:semiHidden="0" w:name="Light Grid Accent 6"/>
    <w:lsdException w:unhideWhenUsed="0" w:uiPriority="63" w:semiHidden="0" w:name="Medium Shading 1 Accent 6"/>
    <w:lsdException w:qFormat="1" w:unhideWhenUsed="0" w:uiPriority="64" w:semiHidden="0" w:name="Medium Shading 2 Accent 6"/>
    <w:lsdException w:unhideWhenUsed="0" w:uiPriority="65" w:semiHidden="0" w:name="Medium List 1 Accent 6"/>
    <w:lsdException w:qFormat="1"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3">
    <w:name w:val="heading 1"/>
    <w:basedOn w:val="1"/>
    <w:next w:val="1"/>
    <w:link w:val="138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4">
    <w:name w:val="heading 2"/>
    <w:basedOn w:val="1"/>
    <w:next w:val="1"/>
    <w:link w:val="139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5">
    <w:name w:val="heading 3"/>
    <w:basedOn w:val="1"/>
    <w:next w:val="1"/>
    <w:link w:val="14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4"/>
    <w:basedOn w:val="1"/>
    <w:next w:val="1"/>
    <w:link w:val="150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7">
    <w:name w:val="heading 5"/>
    <w:basedOn w:val="1"/>
    <w:next w:val="1"/>
    <w:link w:val="151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8">
    <w:name w:val="heading 6"/>
    <w:basedOn w:val="1"/>
    <w:next w:val="1"/>
    <w:link w:val="152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9">
    <w:name w:val="heading 7"/>
    <w:basedOn w:val="1"/>
    <w:next w:val="1"/>
    <w:link w:val="153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0">
    <w:name w:val="heading 8"/>
    <w:basedOn w:val="1"/>
    <w:next w:val="1"/>
    <w:link w:val="154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1">
    <w:name w:val="heading 9"/>
    <w:basedOn w:val="1"/>
    <w:next w:val="1"/>
    <w:link w:val="155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32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147"/>
    <w:unhideWhenUsed/>
    <w:qFormat/>
    <w:uiPriority w:val="9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12">
    <w:name w:val="List 3"/>
    <w:basedOn w:val="1"/>
    <w:unhideWhenUsed/>
    <w:qFormat/>
    <w:uiPriority w:val="99"/>
    <w:pPr>
      <w:ind w:left="1080" w:hanging="360"/>
      <w:contextualSpacing/>
    </w:pPr>
  </w:style>
  <w:style w:type="paragraph" w:styleId="13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4">
    <w:name w:val="List Number"/>
    <w:basedOn w:val="1"/>
    <w:unhideWhenUsed/>
    <w:qFormat/>
    <w:uiPriority w:val="99"/>
    <w:pPr>
      <w:numPr>
        <w:ilvl w:val="0"/>
        <w:numId w:val="2"/>
      </w:numPr>
      <w:contextualSpacing/>
    </w:pPr>
  </w:style>
  <w:style w:type="paragraph" w:styleId="15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6">
    <w:name w:val="List Bullet"/>
    <w:basedOn w:val="1"/>
    <w:unhideWhenUsed/>
    <w:qFormat/>
    <w:uiPriority w:val="99"/>
    <w:pPr>
      <w:numPr>
        <w:ilvl w:val="0"/>
        <w:numId w:val="3"/>
      </w:numPr>
      <w:contextualSpacing/>
    </w:pPr>
  </w:style>
  <w:style w:type="paragraph" w:styleId="17">
    <w:name w:val="Body Text 3"/>
    <w:basedOn w:val="1"/>
    <w:link w:val="146"/>
    <w:unhideWhenUsed/>
    <w:uiPriority w:val="99"/>
    <w:pPr>
      <w:spacing w:after="120"/>
    </w:pPr>
    <w:rPr>
      <w:sz w:val="16"/>
      <w:szCs w:val="16"/>
    </w:rPr>
  </w:style>
  <w:style w:type="paragraph" w:styleId="18">
    <w:name w:val="List Bullet 3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19">
    <w:name w:val="Body Text"/>
    <w:basedOn w:val="1"/>
    <w:link w:val="144"/>
    <w:unhideWhenUsed/>
    <w:qFormat/>
    <w:uiPriority w:val="99"/>
    <w:pPr>
      <w:spacing w:after="120"/>
    </w:pPr>
  </w:style>
  <w:style w:type="paragraph" w:styleId="20">
    <w:name w:val="List Number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21">
    <w:name w:val="List 2"/>
    <w:basedOn w:val="1"/>
    <w:unhideWhenUsed/>
    <w:uiPriority w:val="99"/>
    <w:pPr>
      <w:ind w:left="720" w:hanging="360"/>
      <w:contextualSpacing/>
    </w:pPr>
  </w:style>
  <w:style w:type="paragraph" w:styleId="22">
    <w:name w:val="List Continue"/>
    <w:basedOn w:val="1"/>
    <w:unhideWhenUsed/>
    <w:uiPriority w:val="99"/>
    <w:pPr>
      <w:spacing w:after="120"/>
      <w:ind w:left="360"/>
      <w:contextualSpacing/>
    </w:pPr>
  </w:style>
  <w:style w:type="paragraph" w:styleId="23">
    <w:name w:val="List Bullet 2"/>
    <w:basedOn w:val="1"/>
    <w:unhideWhenUsed/>
    <w:uiPriority w:val="99"/>
    <w:pPr>
      <w:numPr>
        <w:ilvl w:val="0"/>
        <w:numId w:val="6"/>
      </w:numPr>
      <w:contextualSpacing/>
    </w:pPr>
  </w:style>
  <w:style w:type="paragraph" w:styleId="24">
    <w:name w:val="footer"/>
    <w:basedOn w:val="1"/>
    <w:link w:val="136"/>
    <w:unhideWhenUsed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5">
    <w:name w:val="header"/>
    <w:basedOn w:val="1"/>
    <w:link w:val="135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26">
    <w:name w:val="Subtitle"/>
    <w:basedOn w:val="1"/>
    <w:next w:val="1"/>
    <w:link w:val="14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27">
    <w:name w:val="List"/>
    <w:basedOn w:val="1"/>
    <w:unhideWhenUsed/>
    <w:uiPriority w:val="99"/>
    <w:pPr>
      <w:ind w:left="360" w:hanging="360"/>
      <w:contextualSpacing/>
    </w:pPr>
  </w:style>
  <w:style w:type="paragraph" w:styleId="28">
    <w:name w:val="Body Text 2"/>
    <w:basedOn w:val="1"/>
    <w:link w:val="145"/>
    <w:unhideWhenUsed/>
    <w:qFormat/>
    <w:uiPriority w:val="99"/>
    <w:pPr>
      <w:spacing w:after="120" w:line="480" w:lineRule="auto"/>
    </w:pPr>
  </w:style>
  <w:style w:type="paragraph" w:styleId="29">
    <w:name w:val="List Continue 2"/>
    <w:basedOn w:val="1"/>
    <w:unhideWhenUsed/>
    <w:uiPriority w:val="99"/>
    <w:pPr>
      <w:spacing w:after="120"/>
      <w:ind w:left="720"/>
      <w:contextualSpacing/>
    </w:pPr>
  </w:style>
  <w:style w:type="paragraph" w:styleId="30">
    <w:name w:val="List Continue 3"/>
    <w:basedOn w:val="1"/>
    <w:unhideWhenUsed/>
    <w:qFormat/>
    <w:uiPriority w:val="99"/>
    <w:pPr>
      <w:spacing w:after="120"/>
      <w:ind w:left="1080"/>
      <w:contextualSpacing/>
    </w:pPr>
  </w:style>
  <w:style w:type="paragraph" w:styleId="31">
    <w:name w:val="Title"/>
    <w:basedOn w:val="1"/>
    <w:next w:val="1"/>
    <w:link w:val="141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33">
    <w:name w:val="Table Grid"/>
    <w:basedOn w:val="3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4">
    <w:name w:val="Light Shading"/>
    <w:basedOn w:val="32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35">
    <w:name w:val="Light Shading Accent 1"/>
    <w:basedOn w:val="32"/>
    <w:qFormat/>
    <w:uiPriority w:val="60"/>
    <w:pPr>
      <w:spacing w:after="0" w:line="240" w:lineRule="auto"/>
    </w:pPr>
    <w:rPr>
      <w:color w:val="376092" w:themeColor="accent1" w:themeShade="BF"/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themeColor="accent1" w:sz="8" w:space="0"/>
          <w:left w:val="nil"/>
          <w:bottom w:val="single" w:color="4F81BD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36">
    <w:name w:val="Light Shading Accent 2"/>
    <w:basedOn w:val="32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themeColor="accent2" w:sz="8" w:space="0"/>
          <w:left w:val="nil"/>
          <w:bottom w:val="single" w:color="C0504D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37">
    <w:name w:val="Light Shading Accent 3"/>
    <w:basedOn w:val="32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38">
    <w:name w:val="Light Shading Accent 4"/>
    <w:basedOn w:val="32"/>
    <w:qFormat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themeColor="accent4" w:sz="8" w:space="0"/>
          <w:left w:val="nil"/>
          <w:bottom w:val="single" w:color="8064A2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39">
    <w:name w:val="Light Shading Accent 5"/>
    <w:basedOn w:val="32"/>
    <w:qFormat/>
    <w:uiPriority w:val="60"/>
    <w:pPr>
      <w:spacing w:after="0" w:line="240" w:lineRule="auto"/>
    </w:pPr>
    <w:rPr>
      <w:color w:val="31859C" w:themeColor="accent5" w:themeShade="BF"/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40">
    <w:name w:val="Light Shading Accent 6"/>
    <w:basedOn w:val="32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themeColor="accent6" w:sz="8" w:space="0"/>
          <w:left w:val="nil"/>
          <w:bottom w:val="single" w:color="F79646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41">
    <w:name w:val="Light List"/>
    <w:basedOn w:val="32"/>
    <w:qFormat/>
    <w:uiPriority w:val="61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42">
    <w:name w:val="Light List Accent 1"/>
    <w:basedOn w:val="32"/>
    <w:qFormat/>
    <w:uiPriority w:val="61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</w:style>
  <w:style w:type="table" w:styleId="43">
    <w:name w:val="Light List Accent 2"/>
    <w:basedOn w:val="32"/>
    <w:uiPriority w:val="61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44">
    <w:name w:val="Light List Accent 3"/>
    <w:basedOn w:val="32"/>
    <w:uiPriority w:val="61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</w:style>
  <w:style w:type="table" w:styleId="45">
    <w:name w:val="Light List Accent 4"/>
    <w:basedOn w:val="32"/>
    <w:qFormat/>
    <w:uiPriority w:val="61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</w:style>
  <w:style w:type="table" w:styleId="46">
    <w:name w:val="Light List Accent 5"/>
    <w:basedOn w:val="32"/>
    <w:qFormat/>
    <w:uiPriority w:val="61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</w:style>
  <w:style w:type="table" w:styleId="47">
    <w:name w:val="Light List Accent 6"/>
    <w:basedOn w:val="32"/>
    <w:uiPriority w:val="61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</w:style>
  <w:style w:type="table" w:styleId="48">
    <w:name w:val="Light Grid"/>
    <w:basedOn w:val="32"/>
    <w:uiPriority w:val="62"/>
    <w:pPr>
      <w:spacing w:after="0" w:line="240" w:lineRule="auto"/>
    </w:p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49">
    <w:name w:val="Light Grid Accent 1"/>
    <w:basedOn w:val="32"/>
    <w:qFormat/>
    <w:uiPriority w:val="62"/>
    <w:pPr>
      <w:spacing w:after="0" w:line="240" w:lineRule="auto"/>
    </w:p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1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F81BD" w:themeColor="accent1" w:sz="6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</w:tcPr>
    </w:tblStylePr>
    <w:tblStylePr w:type="band1Vert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color="4F81BD" w:themeColor="accent1" w:sz="8" w:space="0"/>
          <w:left w:val="single" w:color="4F81BD" w:themeColor="accent1" w:sz="8" w:space="0"/>
          <w:bottom w:val="single" w:color="4F81BD" w:themeColor="accent1" w:sz="8" w:space="0"/>
          <w:right w:val="single" w:color="4F81BD" w:themeColor="accent1" w:sz="8" w:space="0"/>
          <w:insideV w:val="single" w:sz="8" w:space="0"/>
        </w:tcBorders>
      </w:tcPr>
    </w:tblStylePr>
  </w:style>
  <w:style w:type="table" w:styleId="50">
    <w:name w:val="Light Grid Accent 2"/>
    <w:basedOn w:val="32"/>
    <w:qFormat/>
    <w:uiPriority w:val="62"/>
    <w:pPr>
      <w:spacing w:after="0" w:line="240" w:lineRule="auto"/>
    </w:p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1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  <w:insideV w:val="single" w:sz="8" w:space="0"/>
        </w:tcBorders>
      </w:tcPr>
    </w:tblStylePr>
  </w:style>
  <w:style w:type="table" w:styleId="51">
    <w:name w:val="Light Grid Accent 3"/>
    <w:basedOn w:val="32"/>
    <w:qFormat/>
    <w:uiPriority w:val="62"/>
    <w:pPr>
      <w:spacing w:after="0" w:line="240" w:lineRule="auto"/>
    </w:p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1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9BBB59" w:themeColor="accent3" w:sz="6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</w:tcPr>
    </w:tblStylePr>
    <w:tblStylePr w:type="band1Vert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color="9BBB59" w:themeColor="accent3" w:sz="8" w:space="0"/>
          <w:left w:val="single" w:color="9BBB59" w:themeColor="accent3" w:sz="8" w:space="0"/>
          <w:bottom w:val="single" w:color="9BBB59" w:themeColor="accent3" w:sz="8" w:space="0"/>
          <w:right w:val="single" w:color="9BBB59" w:themeColor="accent3" w:sz="8" w:space="0"/>
          <w:insideV w:val="single" w:sz="8" w:space="0"/>
        </w:tcBorders>
      </w:tcPr>
    </w:tblStylePr>
  </w:style>
  <w:style w:type="table" w:styleId="52">
    <w:name w:val="Light Grid Accent 4"/>
    <w:basedOn w:val="32"/>
    <w:qFormat/>
    <w:uiPriority w:val="62"/>
    <w:pPr>
      <w:spacing w:after="0" w:line="240" w:lineRule="auto"/>
    </w:p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1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8064A2" w:themeColor="accent4" w:sz="6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</w:tcPr>
    </w:tblStylePr>
    <w:tblStylePr w:type="band1Vert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color="8064A2" w:themeColor="accent4" w:sz="8" w:space="0"/>
          <w:left w:val="single" w:color="8064A2" w:themeColor="accent4" w:sz="8" w:space="0"/>
          <w:bottom w:val="single" w:color="8064A2" w:themeColor="accent4" w:sz="8" w:space="0"/>
          <w:right w:val="single" w:color="8064A2" w:themeColor="accent4" w:sz="8" w:space="0"/>
          <w:insideV w:val="single" w:sz="8" w:space="0"/>
        </w:tcBorders>
      </w:tcPr>
    </w:tblStylePr>
  </w:style>
  <w:style w:type="table" w:styleId="53">
    <w:name w:val="Light Grid Accent 5"/>
    <w:basedOn w:val="32"/>
    <w:qFormat/>
    <w:uiPriority w:val="62"/>
    <w:pPr>
      <w:spacing w:after="0" w:line="240" w:lineRule="auto"/>
    </w:p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1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BACC6" w:themeColor="accent5" w:sz="6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</w:tcPr>
    </w:tblStylePr>
    <w:tblStylePr w:type="band1Vert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color="4BACC6" w:themeColor="accent5" w:sz="8" w:space="0"/>
          <w:left w:val="single" w:color="4BACC6" w:themeColor="accent5" w:sz="8" w:space="0"/>
          <w:bottom w:val="single" w:color="4BACC6" w:themeColor="accent5" w:sz="8" w:space="0"/>
          <w:right w:val="single" w:color="4BACC6" w:themeColor="accent5" w:sz="8" w:space="0"/>
          <w:insideV w:val="single" w:sz="8" w:space="0"/>
        </w:tcBorders>
      </w:tcPr>
    </w:tblStylePr>
  </w:style>
  <w:style w:type="table" w:styleId="54">
    <w:name w:val="Light Grid Accent 6"/>
    <w:basedOn w:val="32"/>
    <w:qFormat/>
    <w:uiPriority w:val="62"/>
    <w:pPr>
      <w:spacing w:after="0" w:line="240" w:lineRule="auto"/>
    </w:p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1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79646" w:themeColor="accent6" w:sz="6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</w:tcPr>
    </w:tblStylePr>
    <w:tblStylePr w:type="band1Vert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color="F79646" w:themeColor="accent6" w:sz="8" w:space="0"/>
          <w:left w:val="single" w:color="F79646" w:themeColor="accent6" w:sz="8" w:space="0"/>
          <w:bottom w:val="single" w:color="F79646" w:themeColor="accent6" w:sz="8" w:space="0"/>
          <w:right w:val="single" w:color="F79646" w:themeColor="accent6" w:sz="8" w:space="0"/>
          <w:insideV w:val="single" w:sz="8" w:space="0"/>
        </w:tcBorders>
      </w:tcPr>
    </w:tblStylePr>
  </w:style>
  <w:style w:type="table" w:styleId="55">
    <w:name w:val="Medium Shading 1"/>
    <w:basedOn w:val="32"/>
    <w:qFormat/>
    <w:uiPriority w:val="63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6">
    <w:name w:val="Medium Shading 1 Accent 1"/>
    <w:basedOn w:val="32"/>
    <w:qFormat/>
    <w:uiPriority w:val="63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BA0CD" w:themeColor="accent1" w:themeTint="BF" w:sz="8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themeColor="accent1" w:themeTint="BF" w:sz="6" w:space="0"/>
          <w:left w:val="single" w:color="7BA0CD" w:themeColor="accent1" w:themeTint="BF" w:sz="8" w:space="0"/>
          <w:bottom w:val="single" w:color="7BA0CD" w:themeColor="accent1" w:themeTint="BF" w:sz="8" w:space="0"/>
          <w:right w:val="single" w:color="7BA0CD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7">
    <w:name w:val="Medium Shading 1 Accent 2"/>
    <w:basedOn w:val="32"/>
    <w:uiPriority w:val="63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CF7B79" w:themeColor="accent2" w:themeTint="BF" w:sz="8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themeColor="accent2" w:themeTint="BF" w:sz="6" w:space="0"/>
          <w:left w:val="single" w:color="CF7B79" w:themeColor="accent2" w:themeTint="BF" w:sz="8" w:space="0"/>
          <w:bottom w:val="single" w:color="CF7B79" w:themeColor="accent2" w:themeTint="BF" w:sz="8" w:space="0"/>
          <w:right w:val="single" w:color="CF7B79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8">
    <w:name w:val="Medium Shading 1 Accent 3"/>
    <w:basedOn w:val="32"/>
    <w:qFormat/>
    <w:uiPriority w:val="63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4CC82" w:themeColor="accent3" w:themeTint="BF" w:sz="8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4CC82" w:themeColor="accent3" w:themeTint="BF" w:sz="6" w:space="0"/>
          <w:left w:val="single" w:color="B4CC82" w:themeColor="accent3" w:themeTint="BF" w:sz="8" w:space="0"/>
          <w:bottom w:val="single" w:color="B4CC82" w:themeColor="accent3" w:themeTint="BF" w:sz="8" w:space="0"/>
          <w:right w:val="single" w:color="B4CC82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59">
    <w:name w:val="Medium Shading 1 Accent 4"/>
    <w:basedOn w:val="32"/>
    <w:uiPriority w:val="63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F8AB9" w:themeColor="accent4" w:themeTint="BF" w:sz="8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themeColor="accent4" w:themeTint="BF" w:sz="6" w:space="0"/>
          <w:left w:val="single" w:color="9F8AB9" w:themeColor="accent4" w:themeTint="BF" w:sz="8" w:space="0"/>
          <w:bottom w:val="single" w:color="9F8AB9" w:themeColor="accent4" w:themeTint="BF" w:sz="8" w:space="0"/>
          <w:right w:val="single" w:color="9F8AB9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0">
    <w:name w:val="Medium Shading 1 Accent 5"/>
    <w:basedOn w:val="32"/>
    <w:qFormat/>
    <w:uiPriority w:val="63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8C0D4" w:themeColor="accent5" w:themeTint="BF" w:sz="8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themeColor="accent5" w:themeTint="BF" w:sz="6" w:space="0"/>
          <w:left w:val="single" w:color="78C0D4" w:themeColor="accent5" w:themeTint="BF" w:sz="8" w:space="0"/>
          <w:bottom w:val="single" w:color="78C0D4" w:themeColor="accent5" w:themeTint="BF" w:sz="8" w:space="0"/>
          <w:right w:val="single" w:color="78C0D4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1">
    <w:name w:val="Medium Shading 1 Accent 6"/>
    <w:basedOn w:val="32"/>
    <w:uiPriority w:val="63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9B074" w:themeColor="accent6" w:themeTint="BF" w:sz="8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themeColor="accent6" w:themeTint="BF" w:sz="6" w:space="0"/>
          <w:left w:val="single" w:color="F9B074" w:themeColor="accent6" w:themeTint="BF" w:sz="8" w:space="0"/>
          <w:bottom w:val="single" w:color="F9B074" w:themeColor="accent6" w:themeTint="BF" w:sz="8" w:space="0"/>
          <w:right w:val="single" w:color="F9B074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62">
    <w:name w:val="Medium Shading 2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3">
    <w:name w:val="Medium Shading 2 Accent 1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4">
    <w:name w:val="Medium Shading 2 Accent 2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5">
    <w:name w:val="Medium Shading 2 Accent 3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6">
    <w:name w:val="Medium Shading 2 Accent 4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7">
    <w:name w:val="Medium Shading 2 Accent 5"/>
    <w:basedOn w:val="32"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8">
    <w:name w:val="Medium Shading 2 Accent 6"/>
    <w:basedOn w:val="32"/>
    <w:qFormat/>
    <w:uiPriority w:val="64"/>
    <w:pPr>
      <w:spacing w:after="0" w:line="240" w:lineRule="auto"/>
    </w:pPr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69">
    <w:name w:val="Medium Lis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70">
    <w:name w:val="Medium List 1 Accent 1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bottom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F81BD" w:themeColor="accent1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themeColor="accent1" w:sz="8" w:space="0"/>
          <w:bottom w:val="single" w:color="4F81BD" w:themeColor="accent1" w:sz="8" w:space="0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71">
    <w:name w:val="Medium List 1 Accent 2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bottom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C0504D" w:themeColor="accent2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themeColor="accent2" w:sz="8" w:space="0"/>
          <w:bottom w:val="single" w:color="C0504D" w:themeColor="accent2" w:sz="8" w:space="0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72">
    <w:name w:val="Medium List 1 Accent 3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bottom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9BBB59" w:themeColor="accent3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themeColor="accent3" w:sz="8" w:space="0"/>
          <w:bottom w:val="single" w:color="9BBB59" w:themeColor="accent3" w:sz="8" w:space="0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73">
    <w:name w:val="Medium List 1 Accent 4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bottom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8064A2" w:themeColor="accent4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themeColor="accent4" w:sz="8" w:space="0"/>
          <w:bottom w:val="single" w:color="8064A2" w:themeColor="accent4" w:sz="8" w:space="0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74">
    <w:name w:val="Medium List 1 Accent 5"/>
    <w:basedOn w:val="32"/>
    <w:qFormat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BACC6" w:themeColor="accent5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themeColor="accent5" w:sz="8" w:space="0"/>
          <w:bottom w:val="single" w:color="4BACC6" w:themeColor="accent5" w:sz="8" w:space="0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75">
    <w:name w:val="Medium List 1 Accent 6"/>
    <w:basedOn w:val="32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bottom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79646" w:themeColor="accent6" w:sz="8" w:space="0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themeColor="accent6" w:sz="8" w:space="0"/>
          <w:bottom w:val="single" w:color="F79646" w:themeColor="accent6" w:sz="8" w:space="0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76">
    <w:name w:val="Medium List 2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7">
    <w:name w:val="Medium List 2 Accent 1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F81BD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F81BD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8">
    <w:name w:val="Medium List 2 Accent 2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C0504D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C0504D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79">
    <w:name w:val="Medium List 2 Accent 3"/>
    <w:basedOn w:val="32"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9BBB59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9BBB59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0">
    <w:name w:val="Medium List 2 Accent 4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8064A2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8064A2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1">
    <w:name w:val="Medium List 2 Accent 5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BACC6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BACC6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2">
    <w:name w:val="Medium List 2 Accent 6"/>
    <w:basedOn w:val="32"/>
    <w:qFormat/>
    <w:uiPriority w:val="66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79646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79646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83">
    <w:name w:val="Medium Grid 1"/>
    <w:basedOn w:val="32"/>
    <w:uiPriority w:val="67"/>
    <w:pPr>
      <w:spacing w:after="0" w:line="240" w:lineRule="auto"/>
    </w:pPr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84">
    <w:name w:val="Medium Grid 1 Accent 1"/>
    <w:basedOn w:val="32"/>
    <w:uiPriority w:val="67"/>
    <w:pPr>
      <w:spacing w:after="0" w:line="240" w:lineRule="auto"/>
    </w:pPr>
    <w:tblPr>
      <w:tblBorders>
        <w:top w:val="single" w:color="7BA0CD" w:themeColor="accent1" w:themeTint="BF" w:sz="8" w:space="0"/>
        <w:left w:val="single" w:color="7BA0CD" w:themeColor="accent1" w:themeTint="BF" w:sz="8" w:space="0"/>
        <w:bottom w:val="single" w:color="7BA0CD" w:themeColor="accent1" w:themeTint="BF" w:sz="8" w:space="0"/>
        <w:right w:val="single" w:color="7BA0CD" w:themeColor="accent1" w:themeTint="BF" w:sz="8" w:space="0"/>
        <w:insideH w:val="single" w:color="7BA0CD" w:themeColor="accent1" w:themeTint="BF" w:sz="8" w:space="0"/>
        <w:insideV w:val="single" w:color="7BA0CD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85">
    <w:name w:val="Medium Grid 1 Accent 2"/>
    <w:basedOn w:val="32"/>
    <w:uiPriority w:val="67"/>
    <w:pPr>
      <w:spacing w:after="0" w:line="240" w:lineRule="auto"/>
    </w:pPr>
    <w:tblPr>
      <w:tblBorders>
        <w:top w:val="single" w:color="CF7B79" w:themeColor="accent2" w:themeTint="BF" w:sz="8" w:space="0"/>
        <w:left w:val="single" w:color="CF7B79" w:themeColor="accent2" w:themeTint="BF" w:sz="8" w:space="0"/>
        <w:bottom w:val="single" w:color="CF7B79" w:themeColor="accent2" w:themeTint="BF" w:sz="8" w:space="0"/>
        <w:right w:val="single" w:color="CF7B79" w:themeColor="accent2" w:themeTint="BF" w:sz="8" w:space="0"/>
        <w:insideH w:val="single" w:color="CF7B79" w:themeColor="accent2" w:themeTint="BF" w:sz="8" w:space="0"/>
        <w:insideV w:val="single" w:color="CF7B79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86">
    <w:name w:val="Medium Grid 1 Accent 3"/>
    <w:basedOn w:val="32"/>
    <w:uiPriority w:val="67"/>
    <w:pPr>
      <w:spacing w:after="0" w:line="240" w:lineRule="auto"/>
    </w:pPr>
    <w:tblPr>
      <w:tblBorders>
        <w:top w:val="single" w:color="B4CC82" w:themeColor="accent3" w:themeTint="BF" w:sz="8" w:space="0"/>
        <w:left w:val="single" w:color="B4CC82" w:themeColor="accent3" w:themeTint="BF" w:sz="8" w:space="0"/>
        <w:bottom w:val="single" w:color="B4CC82" w:themeColor="accent3" w:themeTint="BF" w:sz="8" w:space="0"/>
        <w:right w:val="single" w:color="B4CC82" w:themeColor="accent3" w:themeTint="BF" w:sz="8" w:space="0"/>
        <w:insideH w:val="single" w:color="B4CC82" w:themeColor="accent3" w:themeTint="BF" w:sz="8" w:space="0"/>
        <w:insideV w:val="single" w:color="B4CC82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4CC82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87">
    <w:name w:val="Medium Grid 1 Accent 4"/>
    <w:basedOn w:val="32"/>
    <w:uiPriority w:val="67"/>
    <w:pPr>
      <w:spacing w:after="0" w:line="240" w:lineRule="auto"/>
    </w:pPr>
    <w:tblPr>
      <w:tblBorders>
        <w:top w:val="single" w:color="9F8AB9" w:themeColor="accent4" w:themeTint="BF" w:sz="8" w:space="0"/>
        <w:left w:val="single" w:color="9F8AB9" w:themeColor="accent4" w:themeTint="BF" w:sz="8" w:space="0"/>
        <w:bottom w:val="single" w:color="9F8AB9" w:themeColor="accent4" w:themeTint="BF" w:sz="8" w:space="0"/>
        <w:right w:val="single" w:color="9F8AB9" w:themeColor="accent4" w:themeTint="BF" w:sz="8" w:space="0"/>
        <w:insideH w:val="single" w:color="9F8AB9" w:themeColor="accent4" w:themeTint="BF" w:sz="8" w:space="0"/>
        <w:insideV w:val="single" w:color="9F8AB9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88">
    <w:name w:val="Medium Grid 1 Accent 5"/>
    <w:basedOn w:val="32"/>
    <w:uiPriority w:val="67"/>
    <w:pPr>
      <w:spacing w:after="0" w:line="240" w:lineRule="auto"/>
    </w:pPr>
    <w:tblPr>
      <w:tblBorders>
        <w:top w:val="single" w:color="78C0D4" w:themeColor="accent5" w:themeTint="BF" w:sz="8" w:space="0"/>
        <w:left w:val="single" w:color="78C0D4" w:themeColor="accent5" w:themeTint="BF" w:sz="8" w:space="0"/>
        <w:bottom w:val="single" w:color="78C0D4" w:themeColor="accent5" w:themeTint="BF" w:sz="8" w:space="0"/>
        <w:right w:val="single" w:color="78C0D4" w:themeColor="accent5" w:themeTint="BF" w:sz="8" w:space="0"/>
        <w:insideH w:val="single" w:color="78C0D4" w:themeColor="accent5" w:themeTint="BF" w:sz="8" w:space="0"/>
        <w:insideV w:val="single" w:color="78C0D4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89">
    <w:name w:val="Medium Grid 1 Accent 6"/>
    <w:basedOn w:val="32"/>
    <w:uiPriority w:val="67"/>
    <w:pPr>
      <w:spacing w:after="0" w:line="240" w:lineRule="auto"/>
    </w:pPr>
    <w:tblPr>
      <w:tblBorders>
        <w:top w:val="single" w:color="F9B074" w:themeColor="accent6" w:themeTint="BF" w:sz="8" w:space="0"/>
        <w:left w:val="single" w:color="F9B074" w:themeColor="accent6" w:themeTint="BF" w:sz="8" w:space="0"/>
        <w:bottom w:val="single" w:color="F9B074" w:themeColor="accent6" w:themeTint="BF" w:sz="8" w:space="0"/>
        <w:right w:val="single" w:color="F9B074" w:themeColor="accent6" w:themeTint="BF" w:sz="8" w:space="0"/>
        <w:insideH w:val="single" w:color="F9B074" w:themeColor="accent6" w:themeTint="BF" w:sz="8" w:space="0"/>
        <w:insideV w:val="single" w:color="F9B074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90">
    <w:name w:val="Medium Grid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1">
    <w:name w:val="Medium Grid 2 Accent 1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F81BD" w:themeColor="accent1" w:sz="8" w:space="0"/>
        <w:left w:val="single" w:color="4F81BD" w:themeColor="accent1" w:sz="8" w:space="0"/>
        <w:bottom w:val="single" w:color="4F81BD" w:themeColor="accent1" w:sz="8" w:space="0"/>
        <w:right w:val="single" w:color="4F81BD" w:themeColor="accent1" w:sz="8" w:space="0"/>
        <w:insideH w:val="single" w:color="4F81BD" w:themeColor="accent1" w:sz="8" w:space="0"/>
        <w:insideV w:val="single" w:color="4F81BD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2">
    <w:name w:val="Medium Grid 2 Accent 2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  <w:insideH w:val="single" w:color="C0504D" w:themeColor="accent2" w:sz="8" w:space="0"/>
        <w:insideV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3">
    <w:name w:val="Medium Grid 2 Accent 3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8" w:space="0"/>
        <w:left w:val="single" w:color="9BBB59" w:themeColor="accent3" w:sz="8" w:space="0"/>
        <w:bottom w:val="single" w:color="9BBB59" w:themeColor="accent3" w:sz="8" w:space="0"/>
        <w:right w:val="single" w:color="9BBB59" w:themeColor="accent3" w:sz="8" w:space="0"/>
        <w:insideH w:val="single" w:color="9BBB59" w:themeColor="accent3" w:sz="8" w:space="0"/>
        <w:insideV w:val="single" w:color="9BBB59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4">
    <w:name w:val="Medium Grid 2 Accent 4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8" w:space="0"/>
        <w:left w:val="single" w:color="8064A2" w:themeColor="accent4" w:sz="8" w:space="0"/>
        <w:bottom w:val="single" w:color="8064A2" w:themeColor="accent4" w:sz="8" w:space="0"/>
        <w:right w:val="single" w:color="8064A2" w:themeColor="accent4" w:sz="8" w:space="0"/>
        <w:insideH w:val="single" w:color="8064A2" w:themeColor="accent4" w:sz="8" w:space="0"/>
        <w:insideV w:val="single" w:color="8064A2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5">
    <w:name w:val="Medium Grid 2 Accent 5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8" w:space="0"/>
        <w:left w:val="single" w:color="4BACC6" w:themeColor="accent5" w:sz="8" w:space="0"/>
        <w:bottom w:val="single" w:color="4BACC6" w:themeColor="accent5" w:sz="8" w:space="0"/>
        <w:right w:val="single" w:color="4BACC6" w:themeColor="accent5" w:sz="8" w:space="0"/>
        <w:insideH w:val="single" w:color="4BACC6" w:themeColor="accent5" w:sz="8" w:space="0"/>
        <w:insideV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6">
    <w:name w:val="Medium Grid 2 Accent 6"/>
    <w:basedOn w:val="32"/>
    <w:uiPriority w:val="68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8" w:space="0"/>
        <w:left w:val="single" w:color="F79646" w:themeColor="accent6" w:sz="8" w:space="0"/>
        <w:bottom w:val="single" w:color="F79646" w:themeColor="accent6" w:sz="8" w:space="0"/>
        <w:right w:val="single" w:color="F79646" w:themeColor="accent6" w:sz="8" w:space="0"/>
        <w:insideH w:val="single" w:color="F79646" w:themeColor="accent6" w:sz="8" w:space="0"/>
        <w:insideV w:val="single" w:color="F79646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97">
    <w:name w:val="Medium Grid 3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98">
    <w:name w:val="Medium Grid 3 Accent 1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7C0DE" w:themeFill="accent1" w:themeFillTint="7F"/>
      </w:tcPr>
    </w:tblStylePr>
  </w:style>
  <w:style w:type="table" w:styleId="99">
    <w:name w:val="Medium Grid 3 Accent 2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FA7A6" w:themeFill="accent2" w:themeFillTint="7F"/>
      </w:tcPr>
    </w:tblStylePr>
  </w:style>
  <w:style w:type="table" w:styleId="100">
    <w:name w:val="Medium Grid 3 Accent 3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CDDDAC" w:themeFill="accent3" w:themeFillTint="7F"/>
      </w:tcPr>
    </w:tblStylePr>
  </w:style>
  <w:style w:type="table" w:styleId="101">
    <w:name w:val="Medium Grid 3 Accent 4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FB1D0" w:themeFill="accent4" w:themeFillTint="7F"/>
      </w:tcPr>
    </w:tblStylePr>
  </w:style>
  <w:style w:type="table" w:styleId="102">
    <w:name w:val="Medium Grid 3 Accent 5"/>
    <w:basedOn w:val="32"/>
    <w:qFormat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5D5E2" w:themeFill="accent5" w:themeFillTint="7F"/>
      </w:tcPr>
    </w:tblStylePr>
  </w:style>
  <w:style w:type="table" w:styleId="103">
    <w:name w:val="Medium Grid 3 Accent 6"/>
    <w:basedOn w:val="32"/>
    <w:uiPriority w:val="69"/>
    <w:pPr>
      <w:spacing w:after="0" w:line="240" w:lineRule="auto"/>
    </w:pPr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BCAA2" w:themeFill="accent6" w:themeFillTint="7F"/>
      </w:tcPr>
    </w:tblStylePr>
  </w:style>
  <w:style w:type="table" w:styleId="104">
    <w:name w:val="Dark List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105">
    <w:name w:val="Dark List Accent 1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106">
    <w:name w:val="Dark List Accent 2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107">
    <w:name w:val="Dark List Accent 3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108">
    <w:name w:val="Dark List Accent 4"/>
    <w:basedOn w:val="32"/>
    <w:qFormat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109">
    <w:name w:val="Dark List Accent 5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110">
    <w:name w:val="Dark List Accent 6"/>
    <w:basedOn w:val="32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111">
    <w:name w:val="Colorful Shading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2">
    <w:name w:val="Colorful Shading Accent 1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3">
    <w:name w:val="Colorful Shading Accent 2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C0504D" w:themeColor="accent2" w:sz="2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4">
    <w:name w:val="Colorful Shading Accent 3"/>
    <w:basedOn w:val="32"/>
    <w:qFormat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8064A2" w:themeColor="accent4" w:sz="2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15">
    <w:name w:val="Colorful Shading Accent 4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9BBB59" w:themeColor="accent3" w:sz="2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6">
    <w:name w:val="Colorful Shading Accent 5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79646" w:themeColor="accent6" w:sz="2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7">
    <w:name w:val="Colorful Shading Accent 6"/>
    <w:basedOn w:val="32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BACC6" w:themeColor="accent5" w:sz="2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118">
    <w:name w:val="Colorful List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19">
    <w:name w:val="Colorful List Accent 1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20">
    <w:name w:val="Colorful List Accent 2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121">
    <w:name w:val="Colorful List Accent 3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122">
    <w:name w:val="Colorful List Accent 4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123">
    <w:name w:val="Colorful List Accent 5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124">
    <w:name w:val="Colorful List Accent 6"/>
    <w:basedOn w:val="32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125">
    <w:name w:val="Colorful Grid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26">
    <w:name w:val="Colorful Grid Accent 1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127">
    <w:name w:val="Colorful Grid Accent 2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28">
    <w:name w:val="Colorful Grid Accent 3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29">
    <w:name w:val="Colorful Grid Accent 4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30">
    <w:name w:val="Colorful Grid Accent 5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31">
    <w:name w:val="Colorful Grid Accent 6"/>
    <w:basedOn w:val="32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133">
    <w:name w:val="Strong"/>
    <w:basedOn w:val="132"/>
    <w:qFormat/>
    <w:uiPriority w:val="22"/>
    <w:rPr>
      <w:b/>
      <w:bCs/>
    </w:rPr>
  </w:style>
  <w:style w:type="character" w:styleId="134">
    <w:name w:val="Emphasis"/>
    <w:basedOn w:val="132"/>
    <w:qFormat/>
    <w:uiPriority w:val="20"/>
    <w:rPr>
      <w:i/>
      <w:iCs/>
    </w:rPr>
  </w:style>
  <w:style w:type="character" w:customStyle="1" w:styleId="135">
    <w:name w:val="Header Char"/>
    <w:basedOn w:val="132"/>
    <w:link w:val="25"/>
    <w:qFormat/>
    <w:uiPriority w:val="99"/>
  </w:style>
  <w:style w:type="character" w:customStyle="1" w:styleId="136">
    <w:name w:val="Footer Char"/>
    <w:basedOn w:val="132"/>
    <w:link w:val="24"/>
    <w:uiPriority w:val="99"/>
  </w:style>
  <w:style w:type="paragraph" w:styleId="137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customStyle="1" w:styleId="138">
    <w:name w:val="Heading 1 Char"/>
    <w:basedOn w:val="132"/>
    <w:link w:val="3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39">
    <w:name w:val="Heading 2 Char"/>
    <w:basedOn w:val="132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40">
    <w:name w:val="Heading 3 Char"/>
    <w:basedOn w:val="132"/>
    <w:link w:val="5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41">
    <w:name w:val="Title Char"/>
    <w:basedOn w:val="132"/>
    <w:link w:val="31"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42">
    <w:name w:val="Subtitle Char"/>
    <w:basedOn w:val="132"/>
    <w:link w:val="2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3">
    <w:name w:val="List Paragraph"/>
    <w:basedOn w:val="1"/>
    <w:qFormat/>
    <w:uiPriority w:val="34"/>
    <w:pPr>
      <w:ind w:left="720"/>
      <w:contextualSpacing/>
    </w:pPr>
  </w:style>
  <w:style w:type="character" w:customStyle="1" w:styleId="144">
    <w:name w:val="Body Text Char"/>
    <w:basedOn w:val="132"/>
    <w:link w:val="19"/>
    <w:qFormat/>
    <w:uiPriority w:val="99"/>
  </w:style>
  <w:style w:type="character" w:customStyle="1" w:styleId="145">
    <w:name w:val="Body Text 2 Char"/>
    <w:basedOn w:val="132"/>
    <w:link w:val="28"/>
    <w:uiPriority w:val="99"/>
  </w:style>
  <w:style w:type="character" w:customStyle="1" w:styleId="146">
    <w:name w:val="Body Text 3 Char"/>
    <w:basedOn w:val="132"/>
    <w:link w:val="17"/>
    <w:uiPriority w:val="99"/>
    <w:rPr>
      <w:sz w:val="16"/>
      <w:szCs w:val="16"/>
    </w:rPr>
  </w:style>
  <w:style w:type="character" w:customStyle="1" w:styleId="147">
    <w:name w:val="Macro Text Char"/>
    <w:basedOn w:val="132"/>
    <w:link w:val="2"/>
    <w:uiPriority w:val="99"/>
    <w:rPr>
      <w:rFonts w:ascii="Courier" w:hAnsi="Courier"/>
      <w:sz w:val="20"/>
      <w:szCs w:val="20"/>
    </w:rPr>
  </w:style>
  <w:style w:type="paragraph" w:styleId="148">
    <w:name w:val="Quote"/>
    <w:basedOn w:val="1"/>
    <w:next w:val="1"/>
    <w:link w:val="149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49">
    <w:name w:val="Quote Char"/>
    <w:basedOn w:val="132"/>
    <w:link w:val="148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50">
    <w:name w:val="Heading 4 Char"/>
    <w:basedOn w:val="132"/>
    <w:link w:val="6"/>
    <w:semiHidden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1">
    <w:name w:val="Heading 5 Char"/>
    <w:basedOn w:val="132"/>
    <w:link w:val="7"/>
    <w:semiHidden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152">
    <w:name w:val="Heading 6 Char"/>
    <w:basedOn w:val="132"/>
    <w:link w:val="8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153">
    <w:name w:val="Heading 7 Char"/>
    <w:basedOn w:val="132"/>
    <w:link w:val="9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154">
    <w:name w:val="Heading 8 Char"/>
    <w:basedOn w:val="132"/>
    <w:link w:val="10"/>
    <w:semiHidden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155">
    <w:name w:val="Heading 9 Char"/>
    <w:basedOn w:val="132"/>
    <w:link w:val="11"/>
    <w:semiHidden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156">
    <w:name w:val="Intense Quote"/>
    <w:basedOn w:val="1"/>
    <w:next w:val="1"/>
    <w:link w:val="157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7">
    <w:name w:val="Intense Quote Char"/>
    <w:basedOn w:val="132"/>
    <w:link w:val="156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58">
    <w:name w:val="Subtle Emphasis"/>
    <w:basedOn w:val="132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9">
    <w:name w:val="Intense Emphasis"/>
    <w:basedOn w:val="132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60">
    <w:name w:val="Subtle Reference"/>
    <w:basedOn w:val="132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161">
    <w:name w:val="Intense Reference"/>
    <w:basedOn w:val="132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162">
    <w:name w:val="Book Title"/>
    <w:basedOn w:val="132"/>
    <w:qFormat/>
    <w:uiPriority w:val="33"/>
    <w:rPr>
      <w:b/>
      <w:bCs/>
      <w:smallCaps/>
      <w:spacing w:val="5"/>
    </w:rPr>
  </w:style>
  <w:style w:type="paragraph" w:customStyle="1" w:styleId="163">
    <w:name w:val="TOC Heading"/>
    <w:basedOn w:val="3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565</Words>
  <Characters>611</Characters>
  <Lines>0</Lines>
  <Paragraphs>0</Paragraphs>
  <TotalTime>1</TotalTime>
  <ScaleCrop>false</ScaleCrop>
  <LinksUpToDate>false</LinksUpToDate>
  <CharactersWithSpaces>651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  <dc:description>generated by python-docx</dc:description>
  <cp:lastModifiedBy>李双华</cp:lastModifiedBy>
  <dcterms:modified xsi:type="dcterms:W3CDTF">2025-06-06T13:25:00Z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eyJoZGlkIjoiMzEwNTM5NzYwMDRjMzkwZTVkZjY2ODkwMGIxNGU0OTUiLCJ1c2VySWQiOiI0NTg4Mzc4NzkifQ==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D06F0D8178A04DBB86C45C084964A2AB_12</vt:lpwstr>
  </property>
</Properties>
</file>